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Unterdach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Unterdach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757715198" name="6f3e62d0-b586-11f0-a75c-cfd6a5a8724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76970824" name="6f3e62d0-b586-11f0-a75c-cfd6a5a87243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60928560" name="782a7960-b586-11f0-a75c-cfd6a5a8724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80809349" name="782a7960-b586-11f0-a75c-cfd6a5a87243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Gesamtes Haus </w:t>
            </w:r>
          </w:p>
          <w:p>
            <w:pPr>
              <w:spacing w:before="0" w:after="0"/>
            </w:pPr>
            <w:r>
              <w:t>DG - UG </w:t>
            </w:r>
          </w:p>
          <w:p>
            <w:pPr>
              <w:spacing w:before="0" w:after="0"/>
            </w:pPr>
            <w:r>
              <w:t>Fallrohr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43691593" name="3d4156b0-b587-11f0-a75c-cfd6a5a8724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39526282" name="3d4156b0-b587-11f0-a75c-cfd6a5a87243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3711109" name="44898140-b587-11f0-a75c-cfd6a5a8724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41329880" name="44898140-b587-11f0-a75c-cfd6a5a87243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gesamter Keller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VM-24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Decke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93799029" name="583f2750-b58f-11f0-a75c-cfd6a5a8724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88575771" name="583f2750-b58f-11f0-a75c-cfd6a5a87243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65560461" name="66e638c0-b58f-11f0-a75c-cfd6a5a8724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08606625" name="66e638c0-b58f-11f0-a75c-cfd6a5a87243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Leimatstrasse 1, 8580 Amriswil</w:t>
          </w:r>
        </w:p>
        <w:p>
          <w:pPr>
            <w:spacing w:before="0" w:after="0"/>
          </w:pPr>
          <w:r>
            <w:t>563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footer.xml" Type="http://schemas.openxmlformats.org/officeDocument/2006/relationships/footer" Id="rId1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